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Obergeschoss</w:t>
            </w:r>
          </w:p>
          <w:p>
            <w:pPr>
              <w:spacing w:before="0" w:after="0" w:line="240" w:lineRule="auto"/>
            </w:pPr>
            <w:r>
              <w:t>Dusche / Bad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88607258" name="36e8c73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68897356" name="36e8c730-a99d-11f0-aba0-bdfddf6d8bcc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Obergeschoss</w:t>
            </w:r>
          </w:p>
          <w:p>
            <w:pPr>
              <w:spacing w:before="0" w:after="0" w:line="240" w:lineRule="auto"/>
            </w:pPr>
            <w:r>
              <w:t>Dusche / Bad</w:t>
            </w:r>
          </w:p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Plattenkleber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74295348" name="95674ca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93331343" name="95674ca0-a99d-11f0-aba0-bdfddf6d8bcc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Küche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Plattenkleber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32245724" name="8f3932b0-a99f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7271537" name="8f3932b0-a99f-11f0-aba0-bdfddf6d8bcc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Obergeschoss</w:t>
            </w:r>
          </w:p>
          <w:p>
            <w:pPr>
              <w:spacing w:before="0" w:after="0" w:line="240" w:lineRule="auto"/>
            </w:pPr>
            <w:r>
              <w:t>Dusche / Bad</w:t>
            </w:r>
          </w:p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67566465" name="ef3876a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94178028" name="ef3876a0-a99d-11f0-aba0-bdfddf6d8bcc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Obergeschoss</w:t>
            </w:r>
          </w:p>
          <w:p>
            <w:pPr>
              <w:spacing w:before="0" w:after="0" w:line="240" w:lineRule="auto"/>
            </w:pPr>
            <w:r>
              <w:t>Treppe</w:t>
            </w:r>
          </w:p>
        </w:tc>
        <w:tc>
          <w:p>
            <w:pPr>
              <w:spacing w:before="0" w:after="0" w:line="240" w:lineRule="auto"/>
            </w:pPr>
            <w:r>
              <w:t>Tritte</w:t>
            </w:r>
          </w:p>
        </w:tc>
        <w:tc>
          <w:p>
            <w:pPr>
              <w:spacing w:before="0" w:after="0" w:line="240" w:lineRule="auto"/>
            </w:pPr>
            <w:r>
              <w:t>Teppichkleber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23385608" name="07ec5b70-a99f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6234556" name="07ec5b70-a99f-11f0-aba0-bdfddf6d8bcc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9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534</w:t>
          </w:r>
        </w:p>
        <w:p>
          <w:pPr>
            <w:spacing w:before="0" w:after="0"/>
          </w:pPr>
          <w:r>
            <w:t>DN 534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footer.xml" Type="http://schemas.openxmlformats.org/officeDocument/2006/relationships/footer" Id="rId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